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54B63E" w14:textId="77777777" w:rsidR="00E5713D" w:rsidRDefault="00000000">
      <w:pPr>
        <w:pStyle w:val="Heading1"/>
      </w:pPr>
      <w:r>
        <w:t>Job Description: Accounts Executive</w:t>
      </w:r>
    </w:p>
    <w:p w14:paraId="7CE04D73" w14:textId="77777777" w:rsidR="00E5713D" w:rsidRDefault="00000000">
      <w:r>
        <w:t>Position: Accounts Executive</w:t>
      </w:r>
    </w:p>
    <w:p w14:paraId="44082864" w14:textId="77777777" w:rsidR="00E5713D" w:rsidRDefault="00000000">
      <w:r>
        <w:t>Department: Finance &amp; Accounts</w:t>
      </w:r>
    </w:p>
    <w:p w14:paraId="080268A9" w14:textId="266B2499" w:rsidR="00E5713D" w:rsidRDefault="00000000">
      <w:r>
        <w:t xml:space="preserve">Location: </w:t>
      </w:r>
      <w:r w:rsidR="00EA73DA">
        <w:t>Thane</w:t>
      </w:r>
    </w:p>
    <w:p w14:paraId="5F75D730" w14:textId="7767C29E" w:rsidR="00E5713D" w:rsidRDefault="00000000">
      <w:r>
        <w:t xml:space="preserve">Reports to: Accounts Manager </w:t>
      </w:r>
    </w:p>
    <w:p w14:paraId="46CD2454" w14:textId="77777777" w:rsidR="00E5713D" w:rsidRDefault="00000000">
      <w:pPr>
        <w:pStyle w:val="Heading2"/>
      </w:pPr>
      <w:r>
        <w:t>Key Responsibilities:</w:t>
      </w:r>
    </w:p>
    <w:p w14:paraId="46F786D4" w14:textId="77777777" w:rsidR="00E5713D" w:rsidRDefault="00000000">
      <w:pPr>
        <w:pStyle w:val="ListBullet"/>
      </w:pPr>
      <w:r>
        <w:t>Maintain day-to-day accounting records including vouchers, invoices, and receipts.</w:t>
      </w:r>
    </w:p>
    <w:p w14:paraId="20FC4477" w14:textId="77777777" w:rsidR="00E5713D" w:rsidRDefault="00000000">
      <w:pPr>
        <w:pStyle w:val="ListBullet"/>
      </w:pPr>
      <w:r>
        <w:t>Handle accounts payable and receivable functions with accuracy.</w:t>
      </w:r>
    </w:p>
    <w:p w14:paraId="08DB4DB8" w14:textId="77777777" w:rsidR="00E5713D" w:rsidRDefault="00000000">
      <w:pPr>
        <w:pStyle w:val="ListBullet"/>
      </w:pPr>
      <w:r>
        <w:t>Record and reconcile stock &amp; inventory transactions in books of accounts.</w:t>
      </w:r>
    </w:p>
    <w:p w14:paraId="60414011" w14:textId="77777777" w:rsidR="00E5713D" w:rsidRDefault="00000000">
      <w:pPr>
        <w:pStyle w:val="ListBullet"/>
      </w:pPr>
      <w:r>
        <w:t>Monitor stock movement (inward, outward, returns) and match with physical inventory.</w:t>
      </w:r>
    </w:p>
    <w:p w14:paraId="4243BD2B" w14:textId="77777777" w:rsidR="00E5713D" w:rsidRDefault="00000000">
      <w:pPr>
        <w:pStyle w:val="ListBullet"/>
      </w:pPr>
      <w:r>
        <w:t>Assist in periodic stock verification and prepare reconciliation reports.</w:t>
      </w:r>
    </w:p>
    <w:p w14:paraId="3BBCF12A" w14:textId="77777777" w:rsidR="00E5713D" w:rsidRDefault="00000000">
      <w:pPr>
        <w:pStyle w:val="ListBullet"/>
      </w:pPr>
      <w:r>
        <w:t>Ensure accurate valuation of inventory as per accounting standards.</w:t>
      </w:r>
    </w:p>
    <w:p w14:paraId="5A7CAA3A" w14:textId="77777777" w:rsidR="00E5713D" w:rsidRDefault="00000000">
      <w:pPr>
        <w:pStyle w:val="ListBullet"/>
      </w:pPr>
      <w:r>
        <w:t>Prepare GST, TDS, and other statutory compliance reports.</w:t>
      </w:r>
    </w:p>
    <w:p w14:paraId="7B9B6854" w14:textId="77777777" w:rsidR="00E5713D" w:rsidRDefault="00000000">
      <w:pPr>
        <w:pStyle w:val="ListBullet"/>
      </w:pPr>
      <w:r>
        <w:t>Reconcile bank statements, vendor accounts, and customer accounts.</w:t>
      </w:r>
    </w:p>
    <w:p w14:paraId="13FE68FC" w14:textId="77777777" w:rsidR="00E5713D" w:rsidRDefault="00000000">
      <w:pPr>
        <w:pStyle w:val="ListBullet"/>
      </w:pPr>
      <w:r>
        <w:t>Generate MIS reports including stock &amp; inventory statements for management.</w:t>
      </w:r>
    </w:p>
    <w:p w14:paraId="220E58CD" w14:textId="77777777" w:rsidR="00E5713D" w:rsidRDefault="00000000">
      <w:pPr>
        <w:pStyle w:val="ListBullet"/>
      </w:pPr>
      <w:r>
        <w:t>Support in budgeting, forecasting, and internal/external audits.</w:t>
      </w:r>
    </w:p>
    <w:p w14:paraId="1B716E5E" w14:textId="77777777" w:rsidR="00E5713D" w:rsidRDefault="00000000">
      <w:pPr>
        <w:pStyle w:val="Heading2"/>
      </w:pPr>
      <w:r>
        <w:t>Qualifications &amp; Skills:</w:t>
      </w:r>
    </w:p>
    <w:p w14:paraId="69A3C0F8" w14:textId="4A948990" w:rsidR="00E5713D" w:rsidRDefault="00000000">
      <w:pPr>
        <w:pStyle w:val="ListBullet"/>
      </w:pPr>
      <w:r>
        <w:t xml:space="preserve">Bachelor’s degree in Commerce, Finance, or related field </w:t>
      </w:r>
    </w:p>
    <w:p w14:paraId="4A2EEC78" w14:textId="77777777" w:rsidR="00E5713D" w:rsidRDefault="00000000">
      <w:pPr>
        <w:pStyle w:val="ListBullet"/>
      </w:pPr>
      <w:r>
        <w:t>1–3 years of experience in accounting, preferably with exposure to inventory management.</w:t>
      </w:r>
    </w:p>
    <w:p w14:paraId="05329389" w14:textId="3F6E3A58" w:rsidR="00E5713D" w:rsidRDefault="00000000">
      <w:pPr>
        <w:pStyle w:val="ListBullet"/>
      </w:pPr>
      <w:r>
        <w:t>Working knowledge of Tally with inventory modules.</w:t>
      </w:r>
    </w:p>
    <w:p w14:paraId="00529D61" w14:textId="77777777" w:rsidR="00E5713D" w:rsidRDefault="00000000">
      <w:pPr>
        <w:pStyle w:val="ListBullet"/>
      </w:pPr>
      <w:r>
        <w:t>Good understanding of stock valuation, costing, and inventory control systems.</w:t>
      </w:r>
    </w:p>
    <w:p w14:paraId="7C6C44F6" w14:textId="77777777" w:rsidR="00E5713D" w:rsidRDefault="00000000">
      <w:pPr>
        <w:pStyle w:val="ListBullet"/>
      </w:pPr>
      <w:r>
        <w:t>Strong knowledge of GST, TDS, and compliance requirements.</w:t>
      </w:r>
    </w:p>
    <w:p w14:paraId="609E9072" w14:textId="02C1246E" w:rsidR="00E5713D" w:rsidRDefault="00000000">
      <w:pPr>
        <w:pStyle w:val="ListBullet"/>
      </w:pPr>
      <w:r>
        <w:t xml:space="preserve">Proficiency in MS Excel </w:t>
      </w:r>
    </w:p>
    <w:p w14:paraId="3E18500A" w14:textId="77777777" w:rsidR="00E5713D" w:rsidRDefault="00000000">
      <w:pPr>
        <w:pStyle w:val="ListBullet"/>
      </w:pPr>
      <w:r>
        <w:t>Attention to detail and ability to meet deadlines.</w:t>
      </w:r>
    </w:p>
    <w:p w14:paraId="00EACB3A" w14:textId="469F3700" w:rsidR="00E5713D" w:rsidRDefault="00E5713D" w:rsidP="00EA73DA">
      <w:pPr>
        <w:pStyle w:val="ListBullet"/>
        <w:numPr>
          <w:ilvl w:val="0"/>
          <w:numId w:val="0"/>
        </w:numPr>
        <w:ind w:left="360"/>
      </w:pPr>
    </w:p>
    <w:sectPr w:rsidR="00E5713D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63878612">
    <w:abstractNumId w:val="8"/>
  </w:num>
  <w:num w:numId="2" w16cid:durableId="1350178888">
    <w:abstractNumId w:val="6"/>
  </w:num>
  <w:num w:numId="3" w16cid:durableId="446197525">
    <w:abstractNumId w:val="5"/>
  </w:num>
  <w:num w:numId="4" w16cid:durableId="982539748">
    <w:abstractNumId w:val="4"/>
  </w:num>
  <w:num w:numId="5" w16cid:durableId="1617060544">
    <w:abstractNumId w:val="7"/>
  </w:num>
  <w:num w:numId="6" w16cid:durableId="611329334">
    <w:abstractNumId w:val="3"/>
  </w:num>
  <w:num w:numId="7" w16cid:durableId="1983996559">
    <w:abstractNumId w:val="2"/>
  </w:num>
  <w:num w:numId="8" w16cid:durableId="1533768600">
    <w:abstractNumId w:val="1"/>
  </w:num>
  <w:num w:numId="9" w16cid:durableId="852692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B85E5F"/>
    <w:rsid w:val="00CB0664"/>
    <w:rsid w:val="00E5713D"/>
    <w:rsid w:val="00EA73D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449C34"/>
  <w14:defaultImageDpi w14:val="300"/>
  <w15:docId w15:val="{EEA34B6D-DD43-42B5-B028-7A0C31656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1314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ACER</cp:lastModifiedBy>
  <cp:revision>2</cp:revision>
  <dcterms:created xsi:type="dcterms:W3CDTF">2013-12-23T23:15:00Z</dcterms:created>
  <dcterms:modified xsi:type="dcterms:W3CDTF">2025-09-16T07:29:00Z</dcterms:modified>
  <cp:category/>
</cp:coreProperties>
</file>